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1994"/>
        <w:gridCol w:w="1994"/>
        <w:gridCol w:w="1994"/>
        <w:gridCol w:w="1994"/>
        <w:gridCol w:w="1994"/>
        <w:gridCol w:w="1994"/>
        <w:gridCol w:w="1994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Fundort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Verdachtsmoment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Überblick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Detail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Visuelle Einstufung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MFH. Rietstrasse 24, 8260 Stein am Rhein</w:t>
          </w:r>
        </w:p>
        <w:p>
          <w:pPr>
            <w:spacing w:before="0" w:after="0"/>
          </w:pPr>
          <w:r>
            <w:t>603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visuellen Befunde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